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700571290" name="6f5f65d0-ce94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6732056" name="6f5f65d0-ce94-11f0-908a-dfb97747e97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1559409366" name="715e6a20-ce94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98713138" name="715e6a20-ce94-11f0-908a-dfb97747e97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VM-17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49435555" name="be59ea80-ce98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5255538" name="be59ea80-ce98-11f0-908a-dfb97747e97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617941" name="c222d960-ce98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1931889" name="c222d960-ce98-11f0-908a-dfb97747e97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48793355" name="9e30c5c0-ce99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5234323" name="9e30c5c0-ce99-11f0-908a-dfb97747e97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39011086" name="a3788c70-ce99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0434094" name="a3788c70-ce99-11f0-908a-dfb97747e97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Gartenhaus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VM-30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82955185" name="6f1897d0-ce9f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9867520" name="6f1897d0-ce9f-11f0-908a-dfb97747e97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95003541" name="759275e0-ce9f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0130395" name="759275e0-ce9f-11f0-908a-dfb97747e97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Veloraum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 / 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53912440" name="cffdab10-cea1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7730437" name="cffdab10-cea1-11f0-908a-dfb97747e97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7772588" name="d3cefe60-cea1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146801" name="d3cefe60-cea1-11f0-908a-dfb97747e979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Gartenhaus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VM-37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83543200" name="f75a5990-cea3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0908062" name="f75a5990-cea3-11f0-908a-dfb97747e979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90263777" name="fd949690-cea3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853614" name="fd949690-cea3-11f0-908a-dfb97747e97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Hömelstrasse 12, 8636 Wald</w:t>
          </w:r>
        </w:p>
        <w:p>
          <w:pPr>
            <w:spacing w:before="0" w:after="0"/>
          </w:pPr>
          <w:r>
            <w:t>588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